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651" w:rsidRPr="00346A85" w:rsidRDefault="000D4049" w:rsidP="00346A85">
      <w:pPr>
        <w:pStyle w:val="Title"/>
        <w:spacing w:line="360" w:lineRule="auto"/>
        <w:rPr>
          <w:rFonts w:ascii="Arial" w:hAnsi="Arial" w:cs="Arial"/>
          <w:sz w:val="24"/>
          <w:szCs w:val="24"/>
        </w:rPr>
      </w:pPr>
      <w:r w:rsidRPr="00346A85">
        <w:rPr>
          <w:rFonts w:ascii="Arial" w:hAnsi="Arial" w:cs="Arial"/>
          <w:sz w:val="24"/>
          <w:szCs w:val="24"/>
        </w:rPr>
        <w:t>interoffice memorandum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358"/>
        <w:gridCol w:w="7282"/>
      </w:tblGrid>
      <w:tr w:rsidR="005673B8" w:rsidRPr="00346A85" w:rsidTr="005673B8">
        <w:trPr>
          <w:cantSplit/>
          <w:trHeight w:val="288"/>
        </w:trPr>
        <w:tc>
          <w:tcPr>
            <w:tcW w:w="1368" w:type="dxa"/>
          </w:tcPr>
          <w:p w:rsidR="005673B8" w:rsidRPr="00346A85" w:rsidRDefault="005673B8" w:rsidP="00346A85">
            <w:pPr>
              <w:pStyle w:val="Heading1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346A85">
              <w:rPr>
                <w:rFonts w:ascii="Arial" w:hAnsi="Arial" w:cs="Arial"/>
                <w:sz w:val="21"/>
                <w:szCs w:val="21"/>
              </w:rPr>
              <w:t>to:</w:t>
            </w:r>
          </w:p>
        </w:tc>
        <w:sdt>
          <w:sdtPr>
            <w:rPr>
              <w:rFonts w:ascii="Arial" w:hAnsi="Arial" w:cs="Arial"/>
              <w:sz w:val="21"/>
              <w:szCs w:val="21"/>
            </w:rPr>
            <w:alias w:val="Name"/>
            <w:tag w:val="Name"/>
            <w:id w:val="85081604"/>
            <w:placeholder>
              <w:docPart w:val="0AC5760EAE9F854789739B8C743C2054"/>
            </w:placeholder>
            <w:temporary/>
            <w:showingPlcHdr/>
          </w:sdtPr>
          <w:sdtContent>
            <w:tc>
              <w:tcPr>
                <w:tcW w:w="7488" w:type="dxa"/>
              </w:tcPr>
              <w:p w:rsidR="005673B8" w:rsidRPr="00346A85" w:rsidRDefault="005673B8" w:rsidP="00346A85">
                <w:pPr>
                  <w:pStyle w:val="Heading2"/>
                  <w:spacing w:line="360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346A85">
                  <w:rPr>
                    <w:rFonts w:ascii="Arial" w:hAnsi="Arial" w:cs="Arial"/>
                    <w:sz w:val="21"/>
                    <w:szCs w:val="21"/>
                  </w:rPr>
                  <w:t>[Recipient Name]</w:t>
                </w:r>
              </w:p>
            </w:tc>
          </w:sdtContent>
        </w:sdt>
      </w:tr>
      <w:tr w:rsidR="005673B8" w:rsidRPr="00346A85" w:rsidTr="005673B8">
        <w:trPr>
          <w:cantSplit/>
          <w:trHeight w:val="288"/>
        </w:trPr>
        <w:tc>
          <w:tcPr>
            <w:tcW w:w="1368" w:type="dxa"/>
          </w:tcPr>
          <w:p w:rsidR="005673B8" w:rsidRPr="00346A85" w:rsidRDefault="005673B8" w:rsidP="00346A85">
            <w:pPr>
              <w:pStyle w:val="Heading1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346A85">
              <w:rPr>
                <w:rFonts w:ascii="Arial" w:hAnsi="Arial" w:cs="Arial"/>
                <w:sz w:val="21"/>
                <w:szCs w:val="21"/>
              </w:rPr>
              <w:t>from:</w:t>
            </w:r>
          </w:p>
        </w:tc>
        <w:sdt>
          <w:sdtPr>
            <w:rPr>
              <w:rFonts w:ascii="Arial" w:hAnsi="Arial" w:cs="Arial"/>
              <w:sz w:val="21"/>
              <w:szCs w:val="21"/>
            </w:rPr>
            <w:alias w:val="Name"/>
            <w:tag w:val="Name"/>
            <w:id w:val="85081631"/>
            <w:placeholder>
              <w:docPart w:val="E23193E5BA83DA49B0E603BDF07C4A9B"/>
            </w:placeholder>
            <w:temporary/>
            <w:showingPlcHdr/>
          </w:sdtPr>
          <w:sdtContent>
            <w:tc>
              <w:tcPr>
                <w:tcW w:w="7488" w:type="dxa"/>
              </w:tcPr>
              <w:p w:rsidR="005673B8" w:rsidRPr="00346A85" w:rsidRDefault="005673B8" w:rsidP="00346A85">
                <w:pPr>
                  <w:pStyle w:val="Heading2"/>
                  <w:spacing w:line="360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346A85">
                  <w:rPr>
                    <w:rFonts w:ascii="Arial" w:hAnsi="Arial" w:cs="Arial"/>
                    <w:sz w:val="21"/>
                    <w:szCs w:val="21"/>
                  </w:rPr>
                  <w:t>[Your Name]</w:t>
                </w:r>
              </w:p>
            </w:tc>
          </w:sdtContent>
        </w:sdt>
      </w:tr>
      <w:tr w:rsidR="005673B8" w:rsidRPr="00346A85" w:rsidTr="005673B8">
        <w:trPr>
          <w:cantSplit/>
          <w:trHeight w:val="288"/>
        </w:trPr>
        <w:tc>
          <w:tcPr>
            <w:tcW w:w="1368" w:type="dxa"/>
          </w:tcPr>
          <w:p w:rsidR="005673B8" w:rsidRPr="00346A85" w:rsidRDefault="005673B8" w:rsidP="00346A85">
            <w:pPr>
              <w:pStyle w:val="Heading1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346A85">
              <w:rPr>
                <w:rFonts w:ascii="Arial" w:hAnsi="Arial" w:cs="Arial"/>
                <w:sz w:val="21"/>
                <w:szCs w:val="21"/>
              </w:rPr>
              <w:t>subject:</w:t>
            </w:r>
          </w:p>
        </w:tc>
        <w:sdt>
          <w:sdtPr>
            <w:rPr>
              <w:rFonts w:ascii="Arial" w:hAnsi="Arial" w:cs="Arial"/>
              <w:sz w:val="21"/>
              <w:szCs w:val="21"/>
            </w:rPr>
            <w:alias w:val="Subject"/>
            <w:tag w:val="Subject"/>
            <w:id w:val="85081658"/>
            <w:placeholder>
              <w:docPart w:val="68E47D02E0B3A248AF3B5E758CEDB403"/>
            </w:placeholder>
            <w:temporary/>
            <w:showingPlcHdr/>
          </w:sdtPr>
          <w:sdtContent>
            <w:tc>
              <w:tcPr>
                <w:tcW w:w="7488" w:type="dxa"/>
              </w:tcPr>
              <w:p w:rsidR="005673B8" w:rsidRPr="00346A85" w:rsidRDefault="005673B8" w:rsidP="00346A85">
                <w:pPr>
                  <w:pStyle w:val="Heading2"/>
                  <w:spacing w:line="360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346A85">
                  <w:rPr>
                    <w:rFonts w:ascii="Arial" w:hAnsi="Arial" w:cs="Arial"/>
                    <w:sz w:val="21"/>
                    <w:szCs w:val="21"/>
                  </w:rPr>
                  <w:t>[Subject]</w:t>
                </w:r>
              </w:p>
            </w:tc>
          </w:sdtContent>
        </w:sdt>
      </w:tr>
      <w:tr w:rsidR="005673B8" w:rsidRPr="00346A85" w:rsidTr="005673B8">
        <w:trPr>
          <w:cantSplit/>
          <w:trHeight w:val="288"/>
        </w:trPr>
        <w:tc>
          <w:tcPr>
            <w:tcW w:w="1368" w:type="dxa"/>
          </w:tcPr>
          <w:p w:rsidR="005673B8" w:rsidRPr="00346A85" w:rsidRDefault="005673B8" w:rsidP="00346A85">
            <w:pPr>
              <w:pStyle w:val="Heading1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346A85">
              <w:rPr>
                <w:rFonts w:ascii="Arial" w:hAnsi="Arial" w:cs="Arial"/>
                <w:sz w:val="21"/>
                <w:szCs w:val="21"/>
              </w:rPr>
              <w:t>date:</w:t>
            </w:r>
          </w:p>
        </w:tc>
        <w:sdt>
          <w:sdtPr>
            <w:rPr>
              <w:rFonts w:ascii="Arial" w:hAnsi="Arial" w:cs="Arial"/>
              <w:sz w:val="21"/>
              <w:szCs w:val="21"/>
            </w:rPr>
            <w:alias w:val="Date"/>
            <w:tag w:val="Date"/>
            <w:id w:val="85081685"/>
            <w:placeholder>
              <w:docPart w:val="098B5EBC025C164A97318291D1BE0D5B"/>
            </w:placeholder>
            <w:showingPlcHdr/>
            <w:date>
              <w:dateFormat w:val="MMMM 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488" w:type="dxa"/>
              </w:tcPr>
              <w:p w:rsidR="005673B8" w:rsidRPr="00346A85" w:rsidRDefault="005673B8" w:rsidP="00346A85">
                <w:pPr>
                  <w:pStyle w:val="Heading2"/>
                  <w:spacing w:line="360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346A85">
                  <w:rPr>
                    <w:rFonts w:ascii="Arial" w:hAnsi="Arial" w:cs="Arial"/>
                    <w:sz w:val="21"/>
                    <w:szCs w:val="21"/>
                  </w:rPr>
                  <w:t>[Click to Select Date]</w:t>
                </w:r>
              </w:p>
            </w:tc>
          </w:sdtContent>
        </w:sdt>
      </w:tr>
      <w:tr w:rsidR="005673B8" w:rsidRPr="00346A85" w:rsidTr="005673B8">
        <w:trPr>
          <w:cantSplit/>
          <w:trHeight w:val="288"/>
        </w:trPr>
        <w:tc>
          <w:tcPr>
            <w:tcW w:w="1368" w:type="dxa"/>
          </w:tcPr>
          <w:p w:rsidR="005673B8" w:rsidRPr="00346A85" w:rsidRDefault="005673B8" w:rsidP="00346A85">
            <w:pPr>
              <w:pStyle w:val="Heading1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346A85">
              <w:rPr>
                <w:rFonts w:ascii="Arial" w:hAnsi="Arial" w:cs="Arial"/>
                <w:sz w:val="21"/>
                <w:szCs w:val="21"/>
              </w:rPr>
              <w:t>cc:</w:t>
            </w:r>
          </w:p>
        </w:tc>
        <w:sdt>
          <w:sdtPr>
            <w:rPr>
              <w:rFonts w:ascii="Arial" w:hAnsi="Arial" w:cs="Arial"/>
              <w:sz w:val="21"/>
              <w:szCs w:val="21"/>
            </w:rPr>
            <w:alias w:val="Name"/>
            <w:tag w:val="Name"/>
            <w:id w:val="85081714"/>
            <w:placeholder>
              <w:docPart w:val="B8A96824C353044B9BE4EC7650DDF045"/>
            </w:placeholder>
            <w:temporary/>
            <w:showingPlcHdr/>
          </w:sdtPr>
          <w:sdtContent>
            <w:tc>
              <w:tcPr>
                <w:tcW w:w="7488" w:type="dxa"/>
              </w:tcPr>
              <w:p w:rsidR="005673B8" w:rsidRPr="00346A85" w:rsidRDefault="005673B8" w:rsidP="00346A85">
                <w:pPr>
                  <w:pStyle w:val="Heading2"/>
                  <w:spacing w:line="360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346A85">
                  <w:rPr>
                    <w:rFonts w:ascii="Arial" w:hAnsi="Arial" w:cs="Arial"/>
                    <w:sz w:val="21"/>
                    <w:szCs w:val="21"/>
                  </w:rPr>
                  <w:t>[Name]</w:t>
                </w:r>
              </w:p>
            </w:tc>
          </w:sdtContent>
        </w:sdt>
      </w:tr>
      <w:tr w:rsidR="005673B8" w:rsidRPr="00346A85" w:rsidTr="005673B8">
        <w:trPr>
          <w:cantSplit/>
          <w:trHeight w:val="288"/>
        </w:trPr>
        <w:tc>
          <w:tcPr>
            <w:tcW w:w="1368" w:type="dxa"/>
            <w:tcBorders>
              <w:bottom w:val="single" w:sz="4" w:space="0" w:color="404040" w:themeColor="text1" w:themeTint="BF"/>
            </w:tcBorders>
          </w:tcPr>
          <w:p w:rsidR="005673B8" w:rsidRPr="00346A85" w:rsidRDefault="005673B8" w:rsidP="00346A85">
            <w:pPr>
              <w:pStyle w:val="Heading1"/>
              <w:spacing w:line="360" w:lineRule="auto"/>
              <w:rPr>
                <w:rFonts w:ascii="Arial" w:hAnsi="Arial" w:cs="Arial"/>
                <w:b w:val="0"/>
                <w:sz w:val="21"/>
                <w:szCs w:val="21"/>
              </w:rPr>
            </w:pPr>
          </w:p>
        </w:tc>
        <w:tc>
          <w:tcPr>
            <w:tcW w:w="7488" w:type="dxa"/>
            <w:tcBorders>
              <w:bottom w:val="single" w:sz="4" w:space="0" w:color="404040" w:themeColor="text1" w:themeTint="BF"/>
            </w:tcBorders>
          </w:tcPr>
          <w:p w:rsidR="005673B8" w:rsidRPr="00346A85" w:rsidRDefault="005673B8" w:rsidP="00346A85">
            <w:pPr>
              <w:pStyle w:val="Heading1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sdt>
      <w:sdtPr>
        <w:rPr>
          <w:rFonts w:ascii="Arial" w:hAnsi="Arial" w:cs="Arial"/>
          <w:sz w:val="21"/>
          <w:szCs w:val="21"/>
        </w:rPr>
        <w:id w:val="85081858"/>
        <w:placeholder>
          <w:docPart w:val="2B1EB408C7268740ABAC2C464E670028"/>
        </w:placeholder>
        <w:temporary/>
        <w:showingPlcHdr/>
      </w:sdtPr>
      <w:sdtContent>
        <w:p w:rsidR="00F37651" w:rsidRPr="00346A85" w:rsidRDefault="00F358EA" w:rsidP="00346A85">
          <w:pPr>
            <w:pStyle w:val="BodyText"/>
            <w:spacing w:line="360" w:lineRule="auto"/>
            <w:rPr>
              <w:rFonts w:ascii="Arial" w:hAnsi="Arial" w:cs="Arial"/>
              <w:sz w:val="21"/>
              <w:szCs w:val="21"/>
            </w:rPr>
          </w:pPr>
          <w:r w:rsidRPr="00346A85">
            <w:rPr>
              <w:rFonts w:ascii="Arial" w:hAnsi="Arial" w:cs="Arial"/>
              <w:sz w:val="21"/>
              <w:szCs w:val="21"/>
            </w:rPr>
            <w:t>[Type your memo text here]</w:t>
          </w:r>
        </w:p>
      </w:sdtContent>
    </w:sdt>
    <w:bookmarkStart w:id="0" w:name="_GoBack" w:displacedByCustomXml="prev"/>
    <w:bookmarkEnd w:id="0" w:displacedByCustomXml="prev"/>
    <w:sectPr w:rsidR="00F37651" w:rsidRPr="00346A85" w:rsidSect="00F37651">
      <w:footerReference w:type="even" r:id="rId7"/>
      <w:footerReference w:type="default" r:id="rId8"/>
      <w:footerReference w:type="first" r:id="rId9"/>
      <w:pgSz w:w="12240" w:h="15840" w:code="1"/>
      <w:pgMar w:top="1440" w:right="1800" w:bottom="1440" w:left="1800" w:header="960" w:footer="96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D36" w:rsidRDefault="00427D36">
      <w:r>
        <w:separator/>
      </w:r>
    </w:p>
    <w:p w:rsidR="00427D36" w:rsidRDefault="00427D36"/>
  </w:endnote>
  <w:endnote w:type="continuationSeparator" w:id="1">
    <w:p w:rsidR="00427D36" w:rsidRDefault="00427D36">
      <w:r>
        <w:continuationSeparator/>
      </w:r>
    </w:p>
    <w:p w:rsidR="00427D36" w:rsidRDefault="00427D3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3B8" w:rsidRDefault="00902E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673B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73B8">
      <w:rPr>
        <w:rStyle w:val="PageNumber"/>
        <w:noProof/>
      </w:rPr>
      <w:t>5</w:t>
    </w:r>
    <w:r>
      <w:rPr>
        <w:rStyle w:val="PageNumber"/>
      </w:rPr>
      <w:fldChar w:fldCharType="end"/>
    </w:r>
  </w:p>
  <w:p w:rsidR="005673B8" w:rsidRDefault="005673B8">
    <w:pPr>
      <w:pStyle w:val="Footer"/>
    </w:pPr>
  </w:p>
  <w:p w:rsidR="005673B8" w:rsidRDefault="005673B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3B8" w:rsidRDefault="00902E49">
    <w:pPr>
      <w:pStyle w:val="Footer"/>
      <w:pBdr>
        <w:top w:val="single" w:sz="6" w:space="2" w:color="auto"/>
      </w:pBdr>
      <w:ind w:left="4080" w:right="4080"/>
    </w:pPr>
    <w:r>
      <w:rPr>
        <w:rStyle w:val="PageNumber"/>
      </w:rPr>
      <w:fldChar w:fldCharType="begin"/>
    </w:r>
    <w:r w:rsidR="005673B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673B8">
      <w:rPr>
        <w:rStyle w:val="PageNumber"/>
        <w:noProof/>
      </w:rPr>
      <w:t>2</w:t>
    </w:r>
    <w:r>
      <w:rPr>
        <w:rStyle w:val="PageNumber"/>
      </w:rPr>
      <w:fldChar w:fldCharType="end"/>
    </w:r>
  </w:p>
  <w:p w:rsidR="005673B8" w:rsidRDefault="005673B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3B8" w:rsidRDefault="005673B8">
    <w:pPr>
      <w:pStyle w:val="Footer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D36" w:rsidRDefault="00427D36">
      <w:r>
        <w:separator/>
      </w:r>
    </w:p>
    <w:p w:rsidR="00427D36" w:rsidRDefault="00427D36"/>
  </w:footnote>
  <w:footnote w:type="continuationSeparator" w:id="1">
    <w:p w:rsidR="00427D36" w:rsidRDefault="00427D36">
      <w:r>
        <w:continuationSeparator/>
      </w:r>
    </w:p>
    <w:p w:rsidR="00427D36" w:rsidRDefault="00427D3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4620"/>
    <w:rsid w:val="000D4049"/>
    <w:rsid w:val="001B4620"/>
    <w:rsid w:val="00346A85"/>
    <w:rsid w:val="00427D36"/>
    <w:rsid w:val="005673B8"/>
    <w:rsid w:val="00902E49"/>
    <w:rsid w:val="00F358EA"/>
    <w:rsid w:val="00F3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8EA"/>
    <w:rPr>
      <w:rFonts w:asciiTheme="minorHAnsi" w:hAnsiTheme="minorHAnsi"/>
      <w:sz w:val="22"/>
    </w:rPr>
  </w:style>
  <w:style w:type="paragraph" w:styleId="Heading1">
    <w:name w:val="heading 1"/>
    <w:basedOn w:val="Normal"/>
    <w:next w:val="BodyText"/>
    <w:qFormat/>
    <w:rsid w:val="00F358EA"/>
    <w:pPr>
      <w:spacing w:after="60"/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unhideWhenUsed/>
    <w:qFormat/>
    <w:rsid w:val="00F358EA"/>
    <w:pPr>
      <w:outlineLvl w:val="1"/>
    </w:pPr>
    <w:rPr>
      <w:caps/>
      <w:sz w:val="18"/>
    </w:rPr>
  </w:style>
  <w:style w:type="paragraph" w:styleId="Heading3">
    <w:name w:val="heading 3"/>
    <w:basedOn w:val="Normal"/>
    <w:next w:val="BodyText"/>
    <w:semiHidden/>
    <w:unhideWhenUsed/>
    <w:rsid w:val="00F37651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semiHidden/>
    <w:unhideWhenUsed/>
    <w:qFormat/>
    <w:rsid w:val="00F37651"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semiHidden/>
    <w:unhideWhenUsed/>
    <w:qFormat/>
    <w:rsid w:val="00F37651"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58EA"/>
    <w:pPr>
      <w:spacing w:before="240"/>
      <w:ind w:firstLine="720"/>
    </w:pPr>
  </w:style>
  <w:style w:type="paragraph" w:styleId="Closing">
    <w:name w:val="Closing"/>
    <w:basedOn w:val="Normal"/>
    <w:next w:val="Normal"/>
    <w:semiHidden/>
    <w:rsid w:val="00F37651"/>
    <w:pPr>
      <w:spacing w:line="220" w:lineRule="atLeast"/>
    </w:pPr>
  </w:style>
  <w:style w:type="paragraph" w:styleId="Footer">
    <w:name w:val="footer"/>
    <w:basedOn w:val="Normal"/>
    <w:semiHidden/>
    <w:rsid w:val="005673B8"/>
    <w:pPr>
      <w:keepLines/>
      <w:tabs>
        <w:tab w:val="center" w:pos="4320"/>
        <w:tab w:val="right" w:pos="8640"/>
      </w:tabs>
      <w:spacing w:before="600" w:line="240" w:lineRule="atLeast"/>
      <w:ind w:right="-240"/>
      <w:jc w:val="center"/>
    </w:pPr>
    <w:rPr>
      <w:kern w:val="18"/>
    </w:rPr>
  </w:style>
  <w:style w:type="paragraph" w:styleId="Header">
    <w:name w:val="header"/>
    <w:basedOn w:val="Normal"/>
    <w:semiHidden/>
    <w:rsid w:val="005673B8"/>
    <w:pPr>
      <w:keepLines/>
      <w:tabs>
        <w:tab w:val="center" w:pos="4320"/>
        <w:tab w:val="right" w:pos="8640"/>
      </w:tabs>
      <w:spacing w:after="660" w:line="240" w:lineRule="atLeast"/>
      <w:jc w:val="center"/>
    </w:pPr>
    <w:rPr>
      <w:caps/>
      <w:kern w:val="18"/>
      <w:sz w:val="18"/>
    </w:rPr>
  </w:style>
  <w:style w:type="paragraph" w:styleId="MessageHeader">
    <w:name w:val="Message Header"/>
    <w:basedOn w:val="BodyText"/>
    <w:semiHidden/>
    <w:rsid w:val="00F37651"/>
    <w:pPr>
      <w:keepLines/>
      <w:spacing w:after="120"/>
      <w:ind w:left="1080" w:hanging="1080"/>
    </w:pPr>
    <w:rPr>
      <w:caps/>
      <w:sz w:val="18"/>
    </w:rPr>
  </w:style>
  <w:style w:type="paragraph" w:styleId="NormalIndent">
    <w:name w:val="Normal Indent"/>
    <w:basedOn w:val="Normal"/>
    <w:semiHidden/>
    <w:rsid w:val="00F37651"/>
    <w:pPr>
      <w:ind w:left="720"/>
    </w:pPr>
  </w:style>
  <w:style w:type="character" w:styleId="PageNumber">
    <w:name w:val="page number"/>
    <w:semiHidden/>
    <w:rsid w:val="00F37651"/>
  </w:style>
  <w:style w:type="paragraph" w:styleId="Signature">
    <w:name w:val="Signature"/>
    <w:basedOn w:val="BodyText"/>
    <w:next w:val="Normal"/>
    <w:semiHidden/>
    <w:rsid w:val="00F37651"/>
    <w:pPr>
      <w:keepNext/>
      <w:keepLines/>
      <w:spacing w:before="660"/>
    </w:pPr>
  </w:style>
  <w:style w:type="character" w:customStyle="1" w:styleId="BodyTextChar">
    <w:name w:val="Body Text Char"/>
    <w:basedOn w:val="DefaultParagraphFont"/>
    <w:link w:val="BodyText"/>
    <w:rsid w:val="00F358EA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0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04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5673B8"/>
    <w:pPr>
      <w:pBdr>
        <w:top w:val="double" w:sz="6" w:space="8" w:color="404040" w:themeColor="text1" w:themeTint="BF"/>
        <w:bottom w:val="double" w:sz="6" w:space="8" w:color="404040" w:themeColor="text1" w:themeTint="BF"/>
      </w:pBdr>
      <w:spacing w:after="200"/>
      <w:jc w:val="center"/>
    </w:pPr>
    <w:rPr>
      <w:rFonts w:asciiTheme="majorHAnsi" w:hAnsiTheme="majorHAnsi"/>
      <w:b/>
      <w:caps/>
      <w:spacing w:val="20"/>
      <w:sz w:val="18"/>
    </w:rPr>
  </w:style>
  <w:style w:type="character" w:customStyle="1" w:styleId="TitleChar">
    <w:name w:val="Title Char"/>
    <w:basedOn w:val="DefaultParagraphFont"/>
    <w:link w:val="Title"/>
    <w:uiPriority w:val="10"/>
    <w:rsid w:val="00F358EA"/>
    <w:rPr>
      <w:rFonts w:asciiTheme="majorHAnsi" w:hAnsiTheme="majorHAnsi"/>
      <w:b/>
      <w:caps/>
      <w:spacing w:val="20"/>
      <w:sz w:val="18"/>
    </w:rPr>
  </w:style>
  <w:style w:type="table" w:styleId="TableGrid">
    <w:name w:val="Table Grid"/>
    <w:basedOn w:val="TableNormal"/>
    <w:uiPriority w:val="59"/>
    <w:rsid w:val="00567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673B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8EA"/>
    <w:rPr>
      <w:rFonts w:asciiTheme="minorHAnsi" w:hAnsiTheme="minorHAnsi"/>
      <w:sz w:val="22"/>
    </w:rPr>
  </w:style>
  <w:style w:type="paragraph" w:styleId="Heading1">
    <w:name w:val="heading 1"/>
    <w:basedOn w:val="Normal"/>
    <w:next w:val="BodyText"/>
    <w:qFormat/>
    <w:rsid w:val="00F358EA"/>
    <w:pPr>
      <w:spacing w:after="60"/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unhideWhenUsed/>
    <w:qFormat/>
    <w:rsid w:val="00F358EA"/>
    <w:pPr>
      <w:outlineLvl w:val="1"/>
    </w:pPr>
    <w:rPr>
      <w:caps/>
      <w:sz w:val="18"/>
    </w:rPr>
  </w:style>
  <w:style w:type="paragraph" w:styleId="Heading3">
    <w:name w:val="heading 3"/>
    <w:basedOn w:val="Normal"/>
    <w:next w:val="BodyText"/>
    <w:semiHidden/>
    <w:unhideWhenUsed/>
    <w:rsid w:val="00F37651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semiHidden/>
    <w:unhideWhenUsed/>
    <w:qFormat/>
    <w:rsid w:val="00F37651"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semiHidden/>
    <w:unhideWhenUsed/>
    <w:qFormat/>
    <w:rsid w:val="00F37651"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58EA"/>
    <w:pPr>
      <w:spacing w:before="240"/>
      <w:ind w:firstLine="720"/>
    </w:pPr>
  </w:style>
  <w:style w:type="paragraph" w:styleId="Closing">
    <w:name w:val="Closing"/>
    <w:basedOn w:val="Normal"/>
    <w:next w:val="Normal"/>
    <w:semiHidden/>
    <w:rsid w:val="00F37651"/>
    <w:pPr>
      <w:spacing w:line="220" w:lineRule="atLeast"/>
    </w:pPr>
  </w:style>
  <w:style w:type="paragraph" w:styleId="Footer">
    <w:name w:val="footer"/>
    <w:basedOn w:val="Normal"/>
    <w:semiHidden/>
    <w:rsid w:val="005673B8"/>
    <w:pPr>
      <w:keepLines/>
      <w:tabs>
        <w:tab w:val="center" w:pos="4320"/>
        <w:tab w:val="right" w:pos="8640"/>
      </w:tabs>
      <w:spacing w:before="600" w:line="240" w:lineRule="atLeast"/>
      <w:ind w:right="-240"/>
      <w:jc w:val="center"/>
    </w:pPr>
    <w:rPr>
      <w:kern w:val="18"/>
    </w:rPr>
  </w:style>
  <w:style w:type="paragraph" w:styleId="Header">
    <w:name w:val="header"/>
    <w:basedOn w:val="Normal"/>
    <w:semiHidden/>
    <w:rsid w:val="005673B8"/>
    <w:pPr>
      <w:keepLines/>
      <w:tabs>
        <w:tab w:val="center" w:pos="4320"/>
        <w:tab w:val="right" w:pos="8640"/>
      </w:tabs>
      <w:spacing w:after="660" w:line="240" w:lineRule="atLeast"/>
      <w:jc w:val="center"/>
    </w:pPr>
    <w:rPr>
      <w:caps/>
      <w:kern w:val="18"/>
      <w:sz w:val="18"/>
    </w:rPr>
  </w:style>
  <w:style w:type="paragraph" w:styleId="MessageHeader">
    <w:name w:val="Message Header"/>
    <w:basedOn w:val="BodyText"/>
    <w:semiHidden/>
    <w:rsid w:val="00F37651"/>
    <w:pPr>
      <w:keepLines/>
      <w:spacing w:after="120"/>
      <w:ind w:left="1080" w:hanging="1080"/>
    </w:pPr>
    <w:rPr>
      <w:caps/>
      <w:sz w:val="18"/>
    </w:rPr>
  </w:style>
  <w:style w:type="paragraph" w:styleId="NormalIndent">
    <w:name w:val="Normal Indent"/>
    <w:basedOn w:val="Normal"/>
    <w:semiHidden/>
    <w:rsid w:val="00F37651"/>
    <w:pPr>
      <w:ind w:left="720"/>
    </w:pPr>
  </w:style>
  <w:style w:type="character" w:styleId="PageNumber">
    <w:name w:val="page number"/>
    <w:semiHidden/>
    <w:rsid w:val="00F37651"/>
  </w:style>
  <w:style w:type="paragraph" w:styleId="Signature">
    <w:name w:val="Signature"/>
    <w:basedOn w:val="BodyText"/>
    <w:next w:val="Normal"/>
    <w:semiHidden/>
    <w:rsid w:val="00F37651"/>
    <w:pPr>
      <w:keepNext/>
      <w:keepLines/>
      <w:spacing w:before="660"/>
    </w:pPr>
  </w:style>
  <w:style w:type="character" w:customStyle="1" w:styleId="BodyTextChar">
    <w:name w:val="Body Text Char"/>
    <w:basedOn w:val="DefaultParagraphFont"/>
    <w:link w:val="BodyText"/>
    <w:rsid w:val="00F358EA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0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04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5673B8"/>
    <w:pPr>
      <w:pBdr>
        <w:top w:val="double" w:sz="6" w:space="8" w:color="404040" w:themeColor="text1" w:themeTint="BF"/>
        <w:bottom w:val="double" w:sz="6" w:space="8" w:color="404040" w:themeColor="text1" w:themeTint="BF"/>
      </w:pBdr>
      <w:spacing w:after="200"/>
      <w:jc w:val="center"/>
    </w:pPr>
    <w:rPr>
      <w:rFonts w:asciiTheme="majorHAnsi" w:hAnsiTheme="majorHAnsi"/>
      <w:b/>
      <w:caps/>
      <w:spacing w:val="20"/>
      <w:sz w:val="18"/>
    </w:rPr>
  </w:style>
  <w:style w:type="character" w:customStyle="1" w:styleId="TitleChar">
    <w:name w:val="Title Char"/>
    <w:basedOn w:val="DefaultParagraphFont"/>
    <w:link w:val="Title"/>
    <w:uiPriority w:val="10"/>
    <w:rsid w:val="00F358EA"/>
    <w:rPr>
      <w:rFonts w:asciiTheme="majorHAnsi" w:hAnsiTheme="majorHAnsi"/>
      <w:b/>
      <w:caps/>
      <w:spacing w:val="20"/>
      <w:sz w:val="18"/>
    </w:rPr>
  </w:style>
  <w:style w:type="table" w:styleId="TableGrid">
    <w:name w:val="Table Grid"/>
    <w:basedOn w:val="TableNormal"/>
    <w:uiPriority w:val="59"/>
    <w:rsid w:val="00567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673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C5760EAE9F854789739B8C743C2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1841EC-397F-6542-841F-10A4548A0858}"/>
      </w:docPartPr>
      <w:docPartBody>
        <w:p w:rsidR="00224896" w:rsidRDefault="00224896">
          <w:pPr>
            <w:pStyle w:val="0AC5760EAE9F854789739B8C743C2054"/>
          </w:pPr>
          <w:r w:rsidRPr="005673B8">
            <w:t>[Recipient Name]</w:t>
          </w:r>
        </w:p>
      </w:docPartBody>
    </w:docPart>
    <w:docPart>
      <w:docPartPr>
        <w:name w:val="E23193E5BA83DA49B0E603BDF07C4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4734F-BE3C-8B4E-BA5D-26446DE0E83A}"/>
      </w:docPartPr>
      <w:docPartBody>
        <w:p w:rsidR="00224896" w:rsidRDefault="00224896">
          <w:pPr>
            <w:pStyle w:val="E23193E5BA83DA49B0E603BDF07C4A9B"/>
          </w:pPr>
          <w:r w:rsidRPr="005673B8">
            <w:t>[Your Name]</w:t>
          </w:r>
        </w:p>
      </w:docPartBody>
    </w:docPart>
    <w:docPart>
      <w:docPartPr>
        <w:name w:val="68E47D02E0B3A248AF3B5E758CEDB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D2CCC-9A72-AE4C-9AA4-A2D8901F0D31}"/>
      </w:docPartPr>
      <w:docPartBody>
        <w:p w:rsidR="00224896" w:rsidRDefault="00224896">
          <w:pPr>
            <w:pStyle w:val="68E47D02E0B3A248AF3B5E758CEDB403"/>
          </w:pPr>
          <w:r w:rsidRPr="005673B8">
            <w:t>[Subject]</w:t>
          </w:r>
        </w:p>
      </w:docPartBody>
    </w:docPart>
    <w:docPart>
      <w:docPartPr>
        <w:name w:val="098B5EBC025C164A97318291D1BE0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156E1-F16B-014D-B333-30A30513D09E}"/>
      </w:docPartPr>
      <w:docPartBody>
        <w:p w:rsidR="00224896" w:rsidRDefault="00224896">
          <w:pPr>
            <w:pStyle w:val="098B5EBC025C164A97318291D1BE0D5B"/>
          </w:pPr>
          <w:r w:rsidRPr="005673B8">
            <w:t>[Click to Select Date]</w:t>
          </w:r>
        </w:p>
      </w:docPartBody>
    </w:docPart>
    <w:docPart>
      <w:docPartPr>
        <w:name w:val="B8A96824C353044B9BE4EC7650DDF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8141D-1584-2C48-AB51-28128DC8CA79}"/>
      </w:docPartPr>
      <w:docPartBody>
        <w:p w:rsidR="00224896" w:rsidRDefault="00224896">
          <w:pPr>
            <w:pStyle w:val="B8A96824C353044B9BE4EC7650DDF045"/>
          </w:pPr>
          <w:r w:rsidRPr="005673B8">
            <w:t>[Name]</w:t>
          </w:r>
        </w:p>
      </w:docPartBody>
    </w:docPart>
    <w:docPart>
      <w:docPartPr>
        <w:name w:val="2B1EB408C7268740ABAC2C464E670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71216-2BCC-1249-96FC-0A2FBD0C3086}"/>
      </w:docPartPr>
      <w:docPartBody>
        <w:p w:rsidR="00224896" w:rsidRDefault="00224896">
          <w:pPr>
            <w:pStyle w:val="2B1EB408C7268740ABAC2C464E670028"/>
          </w:pPr>
          <w:r>
            <w:t>[Type your memo text here]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24896"/>
    <w:rsid w:val="00224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C5760EAE9F854789739B8C743C2054">
    <w:name w:val="0AC5760EAE9F854789739B8C743C2054"/>
    <w:rsid w:val="00224896"/>
  </w:style>
  <w:style w:type="paragraph" w:customStyle="1" w:styleId="E23193E5BA83DA49B0E603BDF07C4A9B">
    <w:name w:val="E23193E5BA83DA49B0E603BDF07C4A9B"/>
    <w:rsid w:val="00224896"/>
  </w:style>
  <w:style w:type="paragraph" w:customStyle="1" w:styleId="68E47D02E0B3A248AF3B5E758CEDB403">
    <w:name w:val="68E47D02E0B3A248AF3B5E758CEDB403"/>
    <w:rsid w:val="00224896"/>
  </w:style>
  <w:style w:type="paragraph" w:customStyle="1" w:styleId="098B5EBC025C164A97318291D1BE0D5B">
    <w:name w:val="098B5EBC025C164A97318291D1BE0D5B"/>
    <w:rsid w:val="00224896"/>
  </w:style>
  <w:style w:type="paragraph" w:customStyle="1" w:styleId="B8A96824C353044B9BE4EC7650DDF045">
    <w:name w:val="B8A96824C353044B9BE4EC7650DDF045"/>
    <w:rsid w:val="00224896"/>
  </w:style>
  <w:style w:type="paragraph" w:customStyle="1" w:styleId="2B1EB408C7268740ABAC2C464E670028">
    <w:name w:val="2B1EB408C7268740ABAC2C464E670028"/>
    <w:rsid w:val="0022489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emo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6421624-DA34-4587-B1D2-19BD84B16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 (Elegant design)</vt:lpstr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keywords/>
  <cp:lastModifiedBy>BlueBerry Labs</cp:lastModifiedBy>
  <cp:revision>2</cp:revision>
  <dcterms:created xsi:type="dcterms:W3CDTF">2014-11-22T09:42:00Z</dcterms:created>
  <dcterms:modified xsi:type="dcterms:W3CDTF">2015-05-16T10:38:00Z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TC010129231033</vt:lpwstr>
  </property>
</Properties>
</file>